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751CF" w14:textId="07502B57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F27F20">
        <w:rPr>
          <w:sz w:val="24"/>
        </w:rPr>
        <w:t>1</w:t>
      </w:r>
      <w:r w:rsidRPr="00267243">
        <w:rPr>
          <w:sz w:val="24"/>
        </w:rPr>
        <w:t xml:space="preserve"> do SWZ</w:t>
      </w:r>
    </w:p>
    <w:p w14:paraId="384A5D6C" w14:textId="77777777" w:rsidR="00672086" w:rsidRDefault="00672086" w:rsidP="00672086">
      <w:pPr>
        <w:jc w:val="right"/>
      </w:pPr>
    </w:p>
    <w:p w14:paraId="3F96793B" w14:textId="77777777" w:rsidR="0050112F" w:rsidRDefault="0050112F" w:rsidP="00672086">
      <w:pPr>
        <w:ind w:left="709" w:hanging="709"/>
        <w:jc w:val="center"/>
        <w:rPr>
          <w:b/>
          <w:sz w:val="32"/>
        </w:rPr>
      </w:pPr>
    </w:p>
    <w:p w14:paraId="0AB5A0BB" w14:textId="77777777" w:rsidR="00672086" w:rsidRDefault="00672086" w:rsidP="00672086">
      <w:pPr>
        <w:ind w:left="709" w:hanging="709"/>
        <w:jc w:val="center"/>
        <w:rPr>
          <w:sz w:val="28"/>
        </w:rPr>
      </w:pPr>
      <w:r>
        <w:rPr>
          <w:b/>
          <w:sz w:val="32"/>
        </w:rPr>
        <w:t>SZCZEGÓŁOWY  OPIS  PRZEDMIOTU  ZAMÓWIENIA</w:t>
      </w:r>
      <w:r>
        <w:rPr>
          <w:sz w:val="28"/>
        </w:rPr>
        <w:t>,</w:t>
      </w:r>
    </w:p>
    <w:p w14:paraId="74E3E6AB" w14:textId="77777777" w:rsidR="00672086" w:rsidRDefault="00672086" w:rsidP="00672086">
      <w:pPr>
        <w:jc w:val="both"/>
        <w:rPr>
          <w:color w:val="000000"/>
          <w:sz w:val="24"/>
        </w:rPr>
      </w:pPr>
    </w:p>
    <w:p w14:paraId="66152BEC" w14:textId="00DE417F" w:rsidR="008E44C9" w:rsidRDefault="00672086" w:rsidP="007C35D3">
      <w:pPr>
        <w:jc w:val="center"/>
        <w:rPr>
          <w:sz w:val="24"/>
          <w:szCs w:val="24"/>
        </w:rPr>
      </w:pPr>
      <w:r w:rsidRPr="00267243">
        <w:rPr>
          <w:sz w:val="24"/>
          <w:szCs w:val="24"/>
        </w:rPr>
        <w:t xml:space="preserve">na roboty budowlane (Znak sprawy </w:t>
      </w:r>
      <w:r w:rsidR="006C2BB8" w:rsidRPr="00BE1ABC">
        <w:rPr>
          <w:sz w:val="24"/>
          <w:szCs w:val="24"/>
        </w:rPr>
        <w:t>S.</w:t>
      </w:r>
      <w:r w:rsidR="00715240" w:rsidRPr="00BE1ABC">
        <w:rPr>
          <w:sz w:val="24"/>
          <w:szCs w:val="24"/>
        </w:rPr>
        <w:t>270.</w:t>
      </w:r>
      <w:r w:rsidR="00BC5340">
        <w:rPr>
          <w:sz w:val="24"/>
          <w:szCs w:val="24"/>
        </w:rPr>
        <w:t>9</w:t>
      </w:r>
      <w:r w:rsidR="00715240" w:rsidRPr="00BE1ABC">
        <w:rPr>
          <w:sz w:val="24"/>
          <w:szCs w:val="24"/>
        </w:rPr>
        <w:t>.20</w:t>
      </w:r>
      <w:r w:rsidR="00FF660B" w:rsidRPr="00BE1ABC">
        <w:rPr>
          <w:sz w:val="24"/>
          <w:szCs w:val="24"/>
        </w:rPr>
        <w:t>2</w:t>
      </w:r>
      <w:r w:rsidR="00911E8A" w:rsidRPr="00BE1ABC">
        <w:rPr>
          <w:sz w:val="24"/>
          <w:szCs w:val="24"/>
        </w:rPr>
        <w:t>4</w:t>
      </w:r>
      <w:r w:rsidRPr="00BE1ABC">
        <w:rPr>
          <w:sz w:val="24"/>
          <w:szCs w:val="24"/>
        </w:rPr>
        <w:t>)</w:t>
      </w:r>
      <w:r w:rsidRPr="00267243">
        <w:rPr>
          <w:sz w:val="24"/>
          <w:szCs w:val="24"/>
        </w:rPr>
        <w:t xml:space="preserve"> </w:t>
      </w:r>
    </w:p>
    <w:p w14:paraId="5542FC09" w14:textId="77777777" w:rsidR="0030056F" w:rsidRDefault="0030056F" w:rsidP="007C35D3">
      <w:pPr>
        <w:jc w:val="center"/>
        <w:rPr>
          <w:sz w:val="24"/>
          <w:szCs w:val="24"/>
        </w:rPr>
      </w:pPr>
    </w:p>
    <w:p w14:paraId="73A8CCE6" w14:textId="77777777" w:rsidR="002C4A4E" w:rsidRDefault="002C4A4E" w:rsidP="007C35D3">
      <w:pPr>
        <w:jc w:val="center"/>
        <w:rPr>
          <w:sz w:val="24"/>
          <w:szCs w:val="24"/>
        </w:rPr>
      </w:pPr>
    </w:p>
    <w:p w14:paraId="31AD788E" w14:textId="374139D6" w:rsidR="00655868" w:rsidRPr="005C325C" w:rsidRDefault="00715240" w:rsidP="006558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pn. </w:t>
      </w:r>
      <w:r w:rsidR="00BC5340" w:rsidRPr="006D25A5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Budowa drogi stokowej w oddz. </w:t>
      </w:r>
      <w:r w:rsidR="00BC5340" w:rsidRPr="006D25A5">
        <w:rPr>
          <w:b/>
          <w:bCs/>
          <w:sz w:val="28"/>
          <w:szCs w:val="28"/>
        </w:rPr>
        <w:t xml:space="preserve">nr 134, 133, 132, 129 i 127 </w:t>
      </w:r>
      <w:r w:rsidR="00BC5340" w:rsidRPr="006D25A5">
        <w:rPr>
          <w:rFonts w:eastAsiaTheme="minorHAnsi"/>
          <w:b/>
          <w:bCs/>
          <w:i/>
          <w:iCs/>
          <w:sz w:val="28"/>
          <w:szCs w:val="28"/>
          <w:lang w:eastAsia="en-US"/>
        </w:rPr>
        <w:t>w</w:t>
      </w:r>
      <w:r w:rsidR="00BC5340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</w:t>
      </w:r>
      <w:r w:rsidR="00BC5340" w:rsidRPr="006D25A5">
        <w:rPr>
          <w:rFonts w:eastAsiaTheme="minorHAnsi"/>
          <w:b/>
          <w:bCs/>
          <w:i/>
          <w:iCs/>
          <w:sz w:val="28"/>
          <w:szCs w:val="28"/>
          <w:lang w:eastAsia="en-US"/>
        </w:rPr>
        <w:t>leśnictwie Ślemień</w:t>
      </w:r>
    </w:p>
    <w:p w14:paraId="4DDFE742" w14:textId="77777777" w:rsidR="00911E8A" w:rsidRDefault="00911E8A" w:rsidP="00672086">
      <w:pPr>
        <w:ind w:left="709" w:hanging="709"/>
        <w:jc w:val="center"/>
        <w:rPr>
          <w:sz w:val="24"/>
          <w:szCs w:val="24"/>
        </w:rPr>
      </w:pPr>
    </w:p>
    <w:p w14:paraId="6853E9DA" w14:textId="45DD179E" w:rsidR="007E14F1" w:rsidRDefault="00672086" w:rsidP="00672086">
      <w:pPr>
        <w:ind w:left="709" w:hanging="709"/>
        <w:jc w:val="center"/>
        <w:rPr>
          <w:sz w:val="24"/>
          <w:szCs w:val="24"/>
        </w:rPr>
      </w:pPr>
      <w:r w:rsidRPr="00267243">
        <w:rPr>
          <w:sz w:val="24"/>
          <w:szCs w:val="24"/>
        </w:rPr>
        <w:t>na który składają się</w:t>
      </w:r>
    </w:p>
    <w:p w14:paraId="763F4634" w14:textId="77777777" w:rsidR="0050112F" w:rsidRDefault="0050112F" w:rsidP="00672086">
      <w:pPr>
        <w:ind w:left="709" w:hanging="709"/>
        <w:jc w:val="center"/>
        <w:rPr>
          <w:sz w:val="24"/>
          <w:szCs w:val="24"/>
        </w:rPr>
      </w:pPr>
    </w:p>
    <w:p w14:paraId="4D227DEB" w14:textId="77777777" w:rsidR="00AF382D" w:rsidRDefault="00AF382D" w:rsidP="00672086">
      <w:pPr>
        <w:ind w:left="709" w:hanging="709"/>
        <w:jc w:val="center"/>
        <w:rPr>
          <w:sz w:val="24"/>
          <w:szCs w:val="24"/>
        </w:rPr>
      </w:pPr>
    </w:p>
    <w:p w14:paraId="3F7E7A85" w14:textId="31F1D637" w:rsidR="00AF382D" w:rsidRPr="00BC5340" w:rsidRDefault="00095F32" w:rsidP="00AF382D">
      <w:pPr>
        <w:autoSpaceDE w:val="0"/>
        <w:autoSpaceDN w:val="0"/>
        <w:adjustRightInd w:val="0"/>
        <w:spacing w:before="12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AF382D">
        <w:rPr>
          <w:sz w:val="24"/>
          <w:szCs w:val="24"/>
        </w:rPr>
        <w:t>1.</w:t>
      </w:r>
      <w:r w:rsidR="00AF382D">
        <w:rPr>
          <w:sz w:val="24"/>
          <w:szCs w:val="24"/>
        </w:rPr>
        <w:tab/>
      </w:r>
      <w:r w:rsidR="00BC5340" w:rsidRPr="00BC5340">
        <w:rPr>
          <w:sz w:val="24"/>
          <w:szCs w:val="24"/>
        </w:rPr>
        <w:t>Projekt techniczny</w:t>
      </w:r>
    </w:p>
    <w:p w14:paraId="722F1A74" w14:textId="0C03E0F0" w:rsidR="00AF382D" w:rsidRPr="00860C1E" w:rsidRDefault="00AF382D" w:rsidP="00893A0A">
      <w:pPr>
        <w:pStyle w:val="Spistreci1"/>
        <w:ind w:left="1276" w:hanging="850"/>
        <w:rPr>
          <w:b w:val="0"/>
          <w:bCs w:val="0"/>
        </w:rPr>
      </w:pPr>
      <w:r w:rsidRPr="00860C1E">
        <w:rPr>
          <w:b w:val="0"/>
          <w:bCs w:val="0"/>
        </w:rPr>
        <w:t>1.1.</w:t>
      </w:r>
      <w:r w:rsidR="00860C1E" w:rsidRPr="00860C1E">
        <w:rPr>
          <w:b w:val="0"/>
          <w:bCs w:val="0"/>
        </w:rPr>
        <w:t>1.</w:t>
      </w:r>
      <w:r w:rsidRPr="00860C1E">
        <w:rPr>
          <w:b w:val="0"/>
          <w:bCs w:val="0"/>
        </w:rPr>
        <w:tab/>
      </w:r>
      <w:r w:rsidR="00860C1E" w:rsidRPr="00860C1E">
        <w:rPr>
          <w:b w:val="0"/>
          <w:bCs w:val="0"/>
        </w:rPr>
        <w:t>Proje</w:t>
      </w:r>
      <w:r w:rsidR="00860C1E">
        <w:rPr>
          <w:b w:val="0"/>
          <w:bCs w:val="0"/>
        </w:rPr>
        <w:t>k</w:t>
      </w:r>
      <w:r w:rsidR="00860C1E" w:rsidRPr="00860C1E">
        <w:rPr>
          <w:b w:val="0"/>
          <w:bCs w:val="0"/>
        </w:rPr>
        <w:t xml:space="preserve">t techniczny – Opis </w:t>
      </w:r>
    </w:p>
    <w:p w14:paraId="43EFB208" w14:textId="3ED2F726" w:rsidR="00860C1E" w:rsidRDefault="00AF382D" w:rsidP="00893A0A">
      <w:pPr>
        <w:autoSpaceDE w:val="0"/>
        <w:autoSpaceDN w:val="0"/>
        <w:adjustRightInd w:val="0"/>
        <w:spacing w:before="120"/>
        <w:ind w:left="1276" w:hanging="850"/>
        <w:jc w:val="both"/>
        <w:rPr>
          <w:sz w:val="24"/>
          <w:szCs w:val="24"/>
        </w:rPr>
      </w:pPr>
      <w:r w:rsidRPr="00860C1E">
        <w:rPr>
          <w:sz w:val="24"/>
          <w:szCs w:val="24"/>
        </w:rPr>
        <w:t>1.</w:t>
      </w:r>
      <w:r w:rsidR="00860C1E">
        <w:rPr>
          <w:sz w:val="24"/>
          <w:szCs w:val="24"/>
        </w:rPr>
        <w:t>1.</w:t>
      </w:r>
      <w:r w:rsidRPr="00860C1E">
        <w:rPr>
          <w:sz w:val="24"/>
          <w:szCs w:val="24"/>
        </w:rPr>
        <w:t>2.</w:t>
      </w:r>
      <w:r w:rsidRPr="00860C1E">
        <w:rPr>
          <w:sz w:val="24"/>
          <w:szCs w:val="24"/>
        </w:rPr>
        <w:tab/>
      </w:r>
      <w:r w:rsidR="00860C1E" w:rsidRPr="00860C1E">
        <w:rPr>
          <w:sz w:val="24"/>
          <w:szCs w:val="24"/>
        </w:rPr>
        <w:t>Wycinek mapy warstwicowej</w:t>
      </w:r>
      <w:r w:rsidR="00860C1E" w:rsidRPr="00860C1E">
        <w:rPr>
          <w:sz w:val="24"/>
          <w:szCs w:val="24"/>
        </w:rPr>
        <w:t xml:space="preserve"> </w:t>
      </w:r>
    </w:p>
    <w:p w14:paraId="1FA01AF5" w14:textId="657C75AD" w:rsidR="00860C1E" w:rsidRDefault="00860C1E" w:rsidP="00893A0A">
      <w:pPr>
        <w:autoSpaceDE w:val="0"/>
        <w:autoSpaceDN w:val="0"/>
        <w:adjustRightInd w:val="0"/>
        <w:spacing w:before="120"/>
        <w:ind w:left="1276" w:hanging="850"/>
        <w:jc w:val="both"/>
        <w:rPr>
          <w:sz w:val="24"/>
          <w:szCs w:val="24"/>
        </w:rPr>
      </w:pPr>
      <w:r>
        <w:rPr>
          <w:sz w:val="24"/>
          <w:szCs w:val="24"/>
        </w:rPr>
        <w:t>1.1.3.</w:t>
      </w:r>
      <w:r>
        <w:rPr>
          <w:sz w:val="24"/>
          <w:szCs w:val="24"/>
        </w:rPr>
        <w:tab/>
        <w:t>Wycinek z mapy gospodarczej</w:t>
      </w:r>
    </w:p>
    <w:p w14:paraId="44B732AD" w14:textId="58B655E5" w:rsidR="00860C1E" w:rsidRPr="00860C1E" w:rsidRDefault="00860C1E" w:rsidP="00893A0A">
      <w:pPr>
        <w:autoSpaceDE w:val="0"/>
        <w:autoSpaceDN w:val="0"/>
        <w:adjustRightInd w:val="0"/>
        <w:spacing w:before="120"/>
        <w:ind w:left="1276" w:hanging="850"/>
        <w:jc w:val="both"/>
        <w:rPr>
          <w:sz w:val="24"/>
          <w:szCs w:val="24"/>
        </w:rPr>
      </w:pPr>
      <w:r w:rsidRPr="00860C1E">
        <w:rPr>
          <w:sz w:val="24"/>
          <w:szCs w:val="24"/>
        </w:rPr>
        <w:t>1.1.4.</w:t>
      </w:r>
      <w:r w:rsidRPr="00860C1E">
        <w:rPr>
          <w:sz w:val="24"/>
          <w:szCs w:val="24"/>
        </w:rPr>
        <w:tab/>
      </w:r>
      <w:r w:rsidRPr="00860C1E">
        <w:rPr>
          <w:sz w:val="24"/>
          <w:szCs w:val="24"/>
        </w:rPr>
        <w:t>Mapa do celów projektowych 1</w:t>
      </w:r>
    </w:p>
    <w:p w14:paraId="4709B1A2" w14:textId="77777777" w:rsidR="00860C1E" w:rsidRPr="00860C1E" w:rsidRDefault="00860C1E" w:rsidP="00893A0A">
      <w:pPr>
        <w:autoSpaceDE w:val="0"/>
        <w:autoSpaceDN w:val="0"/>
        <w:adjustRightInd w:val="0"/>
        <w:spacing w:before="120"/>
        <w:ind w:left="1276" w:hanging="850"/>
        <w:jc w:val="both"/>
        <w:rPr>
          <w:sz w:val="24"/>
          <w:szCs w:val="24"/>
        </w:rPr>
      </w:pPr>
      <w:r w:rsidRPr="00860C1E">
        <w:rPr>
          <w:sz w:val="24"/>
          <w:szCs w:val="24"/>
        </w:rPr>
        <w:t>1.1.5.</w:t>
      </w:r>
      <w:r w:rsidRPr="00860C1E">
        <w:rPr>
          <w:sz w:val="24"/>
          <w:szCs w:val="24"/>
        </w:rPr>
        <w:tab/>
      </w:r>
      <w:r w:rsidRPr="00860C1E">
        <w:rPr>
          <w:sz w:val="24"/>
          <w:szCs w:val="24"/>
        </w:rPr>
        <w:t xml:space="preserve">Mapa do celów projektowych 2 </w:t>
      </w:r>
    </w:p>
    <w:p w14:paraId="3BD45C70" w14:textId="54B2B734" w:rsidR="00860C1E" w:rsidRDefault="00860C1E" w:rsidP="00893A0A">
      <w:pPr>
        <w:autoSpaceDE w:val="0"/>
        <w:autoSpaceDN w:val="0"/>
        <w:adjustRightInd w:val="0"/>
        <w:spacing w:before="120"/>
        <w:ind w:left="1276" w:hanging="850"/>
        <w:jc w:val="both"/>
        <w:rPr>
          <w:sz w:val="24"/>
          <w:szCs w:val="24"/>
        </w:rPr>
      </w:pPr>
      <w:r>
        <w:rPr>
          <w:sz w:val="24"/>
          <w:szCs w:val="24"/>
        </w:rPr>
        <w:t>1.1.6.</w:t>
      </w:r>
      <w:r>
        <w:rPr>
          <w:sz w:val="24"/>
          <w:szCs w:val="24"/>
        </w:rPr>
        <w:tab/>
        <w:t>Profil podłużny</w:t>
      </w:r>
    </w:p>
    <w:p w14:paraId="488E4F9A" w14:textId="7F7FA6BD" w:rsidR="00860C1E" w:rsidRDefault="00860C1E" w:rsidP="00893A0A">
      <w:pPr>
        <w:autoSpaceDE w:val="0"/>
        <w:autoSpaceDN w:val="0"/>
        <w:adjustRightInd w:val="0"/>
        <w:spacing w:before="120"/>
        <w:ind w:left="1276" w:hanging="850"/>
        <w:jc w:val="both"/>
        <w:rPr>
          <w:sz w:val="24"/>
          <w:szCs w:val="24"/>
        </w:rPr>
      </w:pPr>
      <w:r>
        <w:rPr>
          <w:sz w:val="24"/>
          <w:szCs w:val="24"/>
        </w:rPr>
        <w:t>1.1.7.</w:t>
      </w:r>
      <w:r>
        <w:rPr>
          <w:sz w:val="24"/>
          <w:szCs w:val="24"/>
        </w:rPr>
        <w:tab/>
      </w:r>
      <w:r w:rsidR="00893A0A">
        <w:rPr>
          <w:sz w:val="24"/>
          <w:szCs w:val="24"/>
        </w:rPr>
        <w:t>Przekroje poprzeczne 1</w:t>
      </w:r>
    </w:p>
    <w:p w14:paraId="007DAE59" w14:textId="3FA6DD2C" w:rsidR="00893A0A" w:rsidRDefault="00860C1E" w:rsidP="00893A0A">
      <w:pPr>
        <w:autoSpaceDE w:val="0"/>
        <w:autoSpaceDN w:val="0"/>
        <w:adjustRightInd w:val="0"/>
        <w:spacing w:before="120"/>
        <w:ind w:left="1276" w:hanging="850"/>
        <w:jc w:val="both"/>
        <w:rPr>
          <w:sz w:val="24"/>
          <w:szCs w:val="24"/>
        </w:rPr>
      </w:pPr>
      <w:r>
        <w:rPr>
          <w:sz w:val="24"/>
          <w:szCs w:val="24"/>
        </w:rPr>
        <w:t>1.1.8.</w:t>
      </w:r>
      <w:r>
        <w:rPr>
          <w:sz w:val="24"/>
          <w:szCs w:val="24"/>
        </w:rPr>
        <w:tab/>
      </w:r>
      <w:r w:rsidR="00893A0A">
        <w:rPr>
          <w:sz w:val="24"/>
          <w:szCs w:val="24"/>
        </w:rPr>
        <w:t xml:space="preserve">Przekroje poprzeczne </w:t>
      </w:r>
      <w:r w:rsidR="00893A0A">
        <w:rPr>
          <w:sz w:val="24"/>
          <w:szCs w:val="24"/>
        </w:rPr>
        <w:t>2</w:t>
      </w:r>
    </w:p>
    <w:p w14:paraId="50AA47E5" w14:textId="6AF51C35" w:rsidR="00893A0A" w:rsidRDefault="00893A0A" w:rsidP="00893A0A">
      <w:pPr>
        <w:autoSpaceDE w:val="0"/>
        <w:autoSpaceDN w:val="0"/>
        <w:adjustRightInd w:val="0"/>
        <w:spacing w:before="120"/>
        <w:ind w:left="1276" w:hanging="850"/>
        <w:jc w:val="both"/>
        <w:rPr>
          <w:sz w:val="24"/>
          <w:szCs w:val="24"/>
        </w:rPr>
      </w:pPr>
      <w:r>
        <w:rPr>
          <w:sz w:val="24"/>
          <w:szCs w:val="24"/>
        </w:rPr>
        <w:t>1.1.9.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Przekroje poprzeczne </w:t>
      </w:r>
      <w:r>
        <w:rPr>
          <w:sz w:val="24"/>
          <w:szCs w:val="24"/>
        </w:rPr>
        <w:t>3</w:t>
      </w:r>
    </w:p>
    <w:p w14:paraId="2F9503D2" w14:textId="3C5C6663" w:rsidR="00893A0A" w:rsidRDefault="00893A0A" w:rsidP="00893A0A">
      <w:pPr>
        <w:autoSpaceDE w:val="0"/>
        <w:autoSpaceDN w:val="0"/>
        <w:adjustRightInd w:val="0"/>
        <w:spacing w:before="120"/>
        <w:ind w:left="1276" w:hanging="850"/>
        <w:jc w:val="both"/>
        <w:rPr>
          <w:sz w:val="24"/>
          <w:szCs w:val="24"/>
        </w:rPr>
      </w:pPr>
      <w:r>
        <w:rPr>
          <w:sz w:val="24"/>
          <w:szCs w:val="24"/>
        </w:rPr>
        <w:t>1.1.10.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Przekroje poprzeczne </w:t>
      </w:r>
      <w:r>
        <w:rPr>
          <w:sz w:val="24"/>
          <w:szCs w:val="24"/>
        </w:rPr>
        <w:t>4</w:t>
      </w:r>
    </w:p>
    <w:p w14:paraId="02C04AC9" w14:textId="0821CDA7" w:rsidR="00893A0A" w:rsidRDefault="00893A0A" w:rsidP="00893A0A">
      <w:pPr>
        <w:autoSpaceDE w:val="0"/>
        <w:autoSpaceDN w:val="0"/>
        <w:adjustRightInd w:val="0"/>
        <w:spacing w:before="120"/>
        <w:ind w:left="1276" w:hanging="850"/>
        <w:jc w:val="both"/>
        <w:rPr>
          <w:sz w:val="24"/>
          <w:szCs w:val="24"/>
        </w:rPr>
      </w:pPr>
      <w:r>
        <w:rPr>
          <w:sz w:val="24"/>
          <w:szCs w:val="24"/>
        </w:rPr>
        <w:t>1.1.11.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Przekroje poprzeczne </w:t>
      </w:r>
      <w:r>
        <w:rPr>
          <w:sz w:val="24"/>
          <w:szCs w:val="24"/>
        </w:rPr>
        <w:t>5</w:t>
      </w:r>
    </w:p>
    <w:p w14:paraId="2601BD0A" w14:textId="66396099" w:rsidR="00893A0A" w:rsidRDefault="00893A0A" w:rsidP="00893A0A">
      <w:pPr>
        <w:autoSpaceDE w:val="0"/>
        <w:autoSpaceDN w:val="0"/>
        <w:adjustRightInd w:val="0"/>
        <w:spacing w:before="120"/>
        <w:ind w:left="1276" w:hanging="850"/>
        <w:jc w:val="both"/>
        <w:rPr>
          <w:sz w:val="24"/>
          <w:szCs w:val="24"/>
        </w:rPr>
      </w:pPr>
      <w:r>
        <w:rPr>
          <w:sz w:val="24"/>
          <w:szCs w:val="24"/>
        </w:rPr>
        <w:t>1.1.12.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Przekroje poprzeczne </w:t>
      </w:r>
      <w:r>
        <w:rPr>
          <w:sz w:val="24"/>
          <w:szCs w:val="24"/>
        </w:rPr>
        <w:t>6</w:t>
      </w:r>
    </w:p>
    <w:p w14:paraId="2BBDEF12" w14:textId="16F335B5" w:rsidR="00893A0A" w:rsidRDefault="00893A0A" w:rsidP="00893A0A">
      <w:pPr>
        <w:autoSpaceDE w:val="0"/>
        <w:autoSpaceDN w:val="0"/>
        <w:adjustRightInd w:val="0"/>
        <w:spacing w:before="120"/>
        <w:ind w:left="1276" w:hanging="850"/>
        <w:jc w:val="both"/>
        <w:rPr>
          <w:sz w:val="24"/>
          <w:szCs w:val="24"/>
        </w:rPr>
      </w:pPr>
      <w:r>
        <w:rPr>
          <w:sz w:val="24"/>
          <w:szCs w:val="24"/>
        </w:rPr>
        <w:t>1.1.13.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Przekroje poprzeczne </w:t>
      </w:r>
      <w:r>
        <w:rPr>
          <w:sz w:val="24"/>
          <w:szCs w:val="24"/>
        </w:rPr>
        <w:t>7</w:t>
      </w:r>
    </w:p>
    <w:p w14:paraId="1416C1B0" w14:textId="74923976" w:rsidR="00AF382D" w:rsidRDefault="00893A0A" w:rsidP="00893A0A">
      <w:pPr>
        <w:autoSpaceDE w:val="0"/>
        <w:autoSpaceDN w:val="0"/>
        <w:adjustRightInd w:val="0"/>
        <w:spacing w:before="120"/>
        <w:ind w:left="1276" w:hanging="850"/>
        <w:jc w:val="both"/>
        <w:rPr>
          <w:sz w:val="24"/>
          <w:szCs w:val="24"/>
        </w:rPr>
      </w:pPr>
      <w:r>
        <w:rPr>
          <w:sz w:val="24"/>
          <w:szCs w:val="24"/>
        </w:rPr>
        <w:t>1.1.14.</w:t>
      </w:r>
      <w:r>
        <w:rPr>
          <w:sz w:val="24"/>
          <w:szCs w:val="24"/>
        </w:rPr>
        <w:tab/>
        <w:t>Przekroje normalne</w:t>
      </w:r>
    </w:p>
    <w:p w14:paraId="017B01AD" w14:textId="2958221C" w:rsidR="00893A0A" w:rsidRDefault="00893A0A" w:rsidP="00893A0A">
      <w:pPr>
        <w:autoSpaceDE w:val="0"/>
        <w:autoSpaceDN w:val="0"/>
        <w:adjustRightInd w:val="0"/>
        <w:spacing w:before="120"/>
        <w:ind w:left="1276" w:hanging="850"/>
        <w:jc w:val="both"/>
        <w:rPr>
          <w:sz w:val="24"/>
          <w:szCs w:val="24"/>
        </w:rPr>
      </w:pPr>
      <w:r>
        <w:rPr>
          <w:sz w:val="24"/>
          <w:szCs w:val="24"/>
        </w:rPr>
        <w:t>1.1.15.</w:t>
      </w:r>
      <w:r>
        <w:rPr>
          <w:sz w:val="24"/>
          <w:szCs w:val="24"/>
        </w:rPr>
        <w:tab/>
        <w:t>Przepust prefabrykowany – profil podłużny</w:t>
      </w:r>
    </w:p>
    <w:p w14:paraId="5A4E158D" w14:textId="1DBCAC2E" w:rsidR="00893A0A" w:rsidRDefault="00893A0A" w:rsidP="00893A0A">
      <w:pPr>
        <w:autoSpaceDE w:val="0"/>
        <w:autoSpaceDN w:val="0"/>
        <w:adjustRightInd w:val="0"/>
        <w:spacing w:before="120"/>
        <w:ind w:left="1276" w:hanging="850"/>
        <w:jc w:val="both"/>
        <w:rPr>
          <w:sz w:val="24"/>
          <w:szCs w:val="24"/>
        </w:rPr>
      </w:pPr>
      <w:r>
        <w:rPr>
          <w:sz w:val="24"/>
          <w:szCs w:val="24"/>
        </w:rPr>
        <w:t>1.1.16.</w:t>
      </w:r>
      <w:r>
        <w:rPr>
          <w:sz w:val="24"/>
          <w:szCs w:val="24"/>
        </w:rPr>
        <w:tab/>
      </w:r>
      <w:r>
        <w:rPr>
          <w:sz w:val="24"/>
          <w:szCs w:val="24"/>
        </w:rPr>
        <w:t>Przepust prefabrykowany</w:t>
      </w:r>
      <w:r>
        <w:rPr>
          <w:sz w:val="24"/>
          <w:szCs w:val="24"/>
        </w:rPr>
        <w:t xml:space="preserve"> </w:t>
      </w:r>
      <w:r w:rsidR="00452633">
        <w:rPr>
          <w:sz w:val="24"/>
          <w:szCs w:val="24"/>
        </w:rPr>
        <w:t>–</w:t>
      </w:r>
      <w:r>
        <w:rPr>
          <w:sz w:val="24"/>
          <w:szCs w:val="24"/>
        </w:rPr>
        <w:t xml:space="preserve"> przekroje</w:t>
      </w:r>
      <w:r w:rsidR="00452633">
        <w:rPr>
          <w:sz w:val="24"/>
          <w:szCs w:val="24"/>
        </w:rPr>
        <w:t xml:space="preserve"> 1 </w:t>
      </w:r>
    </w:p>
    <w:p w14:paraId="41A65BB1" w14:textId="387E4508" w:rsidR="00452633" w:rsidRDefault="00452633" w:rsidP="00893A0A">
      <w:pPr>
        <w:autoSpaceDE w:val="0"/>
        <w:autoSpaceDN w:val="0"/>
        <w:adjustRightInd w:val="0"/>
        <w:spacing w:before="120"/>
        <w:ind w:left="1276" w:hanging="850"/>
        <w:jc w:val="both"/>
        <w:rPr>
          <w:sz w:val="24"/>
          <w:szCs w:val="24"/>
        </w:rPr>
      </w:pPr>
      <w:r>
        <w:rPr>
          <w:sz w:val="24"/>
          <w:szCs w:val="24"/>
        </w:rPr>
        <w:t>1.1.17.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Przepust prefabrykowany – przekroje </w:t>
      </w:r>
      <w:r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</w:p>
    <w:p w14:paraId="69F131B3" w14:textId="77777777" w:rsidR="00452633" w:rsidRDefault="00452633" w:rsidP="00452633">
      <w:pPr>
        <w:autoSpaceDE w:val="0"/>
        <w:autoSpaceDN w:val="0"/>
        <w:adjustRightInd w:val="0"/>
        <w:spacing w:before="120"/>
        <w:ind w:left="1276" w:hanging="850"/>
        <w:jc w:val="both"/>
        <w:rPr>
          <w:sz w:val="24"/>
          <w:szCs w:val="24"/>
        </w:rPr>
      </w:pPr>
      <w:r>
        <w:rPr>
          <w:sz w:val="24"/>
          <w:szCs w:val="24"/>
        </w:rPr>
        <w:t>1.1.18.</w:t>
      </w:r>
      <w:r>
        <w:rPr>
          <w:sz w:val="24"/>
          <w:szCs w:val="24"/>
        </w:rPr>
        <w:tab/>
      </w:r>
      <w:r>
        <w:rPr>
          <w:sz w:val="24"/>
          <w:szCs w:val="24"/>
        </w:rPr>
        <w:t>Przepusty fi 60 cm</w:t>
      </w:r>
    </w:p>
    <w:p w14:paraId="3DB58F83" w14:textId="3DF8CD1E" w:rsidR="00452633" w:rsidRPr="00452633" w:rsidRDefault="00452633" w:rsidP="00893A0A">
      <w:pPr>
        <w:autoSpaceDE w:val="0"/>
        <w:autoSpaceDN w:val="0"/>
        <w:adjustRightInd w:val="0"/>
        <w:spacing w:before="120"/>
        <w:ind w:left="1276" w:hanging="850"/>
        <w:jc w:val="both"/>
        <w:rPr>
          <w:sz w:val="24"/>
          <w:szCs w:val="24"/>
        </w:rPr>
      </w:pPr>
      <w:r>
        <w:rPr>
          <w:sz w:val="24"/>
          <w:szCs w:val="24"/>
        </w:rPr>
        <w:t>1.1.19.</w:t>
      </w:r>
      <w:r>
        <w:rPr>
          <w:sz w:val="24"/>
          <w:szCs w:val="24"/>
        </w:rPr>
        <w:tab/>
        <w:t>T</w:t>
      </w:r>
      <w:r w:rsidRPr="00452633">
        <w:rPr>
          <w:sz w:val="24"/>
          <w:szCs w:val="24"/>
        </w:rPr>
        <w:t>abela robót ziemnych droga</w:t>
      </w:r>
      <w:r>
        <w:rPr>
          <w:b/>
          <w:bCs/>
        </w:rPr>
        <w:t xml:space="preserve"> </w:t>
      </w:r>
      <w:r w:rsidRPr="00452633">
        <w:rPr>
          <w:sz w:val="24"/>
          <w:szCs w:val="24"/>
        </w:rPr>
        <w:t>km</w:t>
      </w:r>
      <w:r>
        <w:rPr>
          <w:sz w:val="24"/>
          <w:szCs w:val="24"/>
        </w:rPr>
        <w:t xml:space="preserve"> </w:t>
      </w:r>
      <w:r w:rsidRPr="00452633">
        <w:rPr>
          <w:sz w:val="24"/>
          <w:szCs w:val="24"/>
        </w:rPr>
        <w:t>0+012,0 – km</w:t>
      </w:r>
      <w:r>
        <w:rPr>
          <w:sz w:val="24"/>
          <w:szCs w:val="24"/>
        </w:rPr>
        <w:t xml:space="preserve"> </w:t>
      </w:r>
      <w:r w:rsidRPr="00452633">
        <w:rPr>
          <w:sz w:val="24"/>
          <w:szCs w:val="24"/>
        </w:rPr>
        <w:t>0+326,8</w:t>
      </w:r>
    </w:p>
    <w:p w14:paraId="576BCF54" w14:textId="47E8CAA0" w:rsidR="00452633" w:rsidRDefault="00452633" w:rsidP="00893A0A">
      <w:pPr>
        <w:autoSpaceDE w:val="0"/>
        <w:autoSpaceDN w:val="0"/>
        <w:adjustRightInd w:val="0"/>
        <w:spacing w:before="120"/>
        <w:ind w:left="1276" w:hanging="850"/>
        <w:jc w:val="both"/>
        <w:rPr>
          <w:sz w:val="24"/>
          <w:szCs w:val="24"/>
        </w:rPr>
      </w:pPr>
      <w:r>
        <w:rPr>
          <w:sz w:val="24"/>
          <w:szCs w:val="24"/>
        </w:rPr>
        <w:t>1.1.20.</w:t>
      </w:r>
      <w:r>
        <w:rPr>
          <w:sz w:val="24"/>
          <w:szCs w:val="24"/>
        </w:rPr>
        <w:tab/>
      </w:r>
      <w:r>
        <w:rPr>
          <w:sz w:val="24"/>
          <w:szCs w:val="24"/>
        </w:rPr>
        <w:t>T</w:t>
      </w:r>
      <w:r w:rsidRPr="00452633">
        <w:rPr>
          <w:sz w:val="24"/>
          <w:szCs w:val="24"/>
        </w:rPr>
        <w:t>abela robót ziemnych droga</w:t>
      </w:r>
      <w:r>
        <w:rPr>
          <w:b/>
          <w:bCs/>
        </w:rPr>
        <w:t xml:space="preserve"> </w:t>
      </w:r>
      <w:r w:rsidRPr="00452633">
        <w:rPr>
          <w:sz w:val="24"/>
          <w:szCs w:val="24"/>
        </w:rPr>
        <w:t>km</w:t>
      </w:r>
      <w:r>
        <w:rPr>
          <w:sz w:val="24"/>
          <w:szCs w:val="24"/>
        </w:rPr>
        <w:t xml:space="preserve"> </w:t>
      </w:r>
      <w:r w:rsidRPr="00452633">
        <w:rPr>
          <w:sz w:val="24"/>
          <w:szCs w:val="24"/>
        </w:rPr>
        <w:t>0+</w:t>
      </w:r>
      <w:r>
        <w:rPr>
          <w:sz w:val="24"/>
          <w:szCs w:val="24"/>
        </w:rPr>
        <w:t>326,8</w:t>
      </w:r>
      <w:r w:rsidRPr="00452633">
        <w:rPr>
          <w:sz w:val="24"/>
          <w:szCs w:val="24"/>
        </w:rPr>
        <w:t xml:space="preserve"> – km</w:t>
      </w:r>
      <w:r>
        <w:rPr>
          <w:sz w:val="24"/>
          <w:szCs w:val="24"/>
        </w:rPr>
        <w:t xml:space="preserve"> </w:t>
      </w:r>
      <w:r w:rsidRPr="00452633">
        <w:rPr>
          <w:sz w:val="24"/>
          <w:szCs w:val="24"/>
        </w:rPr>
        <w:t>0+</w:t>
      </w:r>
      <w:r>
        <w:rPr>
          <w:sz w:val="24"/>
          <w:szCs w:val="24"/>
        </w:rPr>
        <w:t>690,</w:t>
      </w:r>
      <w:r w:rsidRPr="00452633">
        <w:rPr>
          <w:sz w:val="24"/>
          <w:szCs w:val="24"/>
        </w:rPr>
        <w:t>0</w:t>
      </w:r>
    </w:p>
    <w:p w14:paraId="140A5E88" w14:textId="78A71C62" w:rsidR="00452633" w:rsidRDefault="00452633" w:rsidP="00893A0A">
      <w:pPr>
        <w:autoSpaceDE w:val="0"/>
        <w:autoSpaceDN w:val="0"/>
        <w:adjustRightInd w:val="0"/>
        <w:spacing w:before="120"/>
        <w:ind w:left="1276" w:hanging="850"/>
        <w:jc w:val="both"/>
        <w:rPr>
          <w:sz w:val="24"/>
          <w:szCs w:val="24"/>
        </w:rPr>
      </w:pPr>
      <w:r>
        <w:rPr>
          <w:sz w:val="24"/>
          <w:szCs w:val="24"/>
        </w:rPr>
        <w:t>1.1.21.</w:t>
      </w:r>
      <w:r>
        <w:rPr>
          <w:sz w:val="24"/>
          <w:szCs w:val="24"/>
        </w:rPr>
        <w:tab/>
      </w:r>
      <w:r>
        <w:rPr>
          <w:sz w:val="24"/>
          <w:szCs w:val="24"/>
        </w:rPr>
        <w:t>T</w:t>
      </w:r>
      <w:r w:rsidRPr="00452633">
        <w:rPr>
          <w:sz w:val="24"/>
          <w:szCs w:val="24"/>
        </w:rPr>
        <w:t>abela robót ziemnych droga</w:t>
      </w:r>
      <w:r>
        <w:rPr>
          <w:b/>
          <w:bCs/>
        </w:rPr>
        <w:t xml:space="preserve"> </w:t>
      </w:r>
      <w:r w:rsidRPr="00452633">
        <w:rPr>
          <w:sz w:val="24"/>
          <w:szCs w:val="24"/>
        </w:rPr>
        <w:t>km</w:t>
      </w:r>
      <w:r>
        <w:rPr>
          <w:sz w:val="24"/>
          <w:szCs w:val="24"/>
        </w:rPr>
        <w:t xml:space="preserve"> </w:t>
      </w:r>
      <w:r w:rsidRPr="00452633">
        <w:rPr>
          <w:sz w:val="24"/>
          <w:szCs w:val="24"/>
        </w:rPr>
        <w:t>0+</w:t>
      </w:r>
      <w:r>
        <w:rPr>
          <w:sz w:val="24"/>
          <w:szCs w:val="24"/>
        </w:rPr>
        <w:t>690,0</w:t>
      </w:r>
      <w:r w:rsidRPr="00452633">
        <w:rPr>
          <w:sz w:val="24"/>
          <w:szCs w:val="24"/>
        </w:rPr>
        <w:t xml:space="preserve"> – km</w:t>
      </w:r>
      <w:r>
        <w:rPr>
          <w:sz w:val="24"/>
          <w:szCs w:val="24"/>
        </w:rPr>
        <w:t xml:space="preserve"> </w:t>
      </w:r>
      <w:r w:rsidRPr="00452633">
        <w:rPr>
          <w:sz w:val="24"/>
          <w:szCs w:val="24"/>
        </w:rPr>
        <w:t>0+</w:t>
      </w:r>
      <w:r>
        <w:rPr>
          <w:sz w:val="24"/>
          <w:szCs w:val="24"/>
        </w:rPr>
        <w:t>770,0</w:t>
      </w:r>
    </w:p>
    <w:p w14:paraId="36EC6F76" w14:textId="77777777" w:rsidR="002C4A4E" w:rsidRPr="00860C1E" w:rsidRDefault="002C4A4E" w:rsidP="00893A0A">
      <w:pPr>
        <w:autoSpaceDE w:val="0"/>
        <w:autoSpaceDN w:val="0"/>
        <w:adjustRightInd w:val="0"/>
        <w:spacing w:before="120"/>
        <w:ind w:left="1276" w:hanging="850"/>
        <w:jc w:val="both"/>
        <w:rPr>
          <w:sz w:val="24"/>
          <w:szCs w:val="24"/>
        </w:rPr>
      </w:pPr>
    </w:p>
    <w:p w14:paraId="5AF5AB42" w14:textId="77777777" w:rsidR="00452633" w:rsidRDefault="00452633" w:rsidP="00EC113E">
      <w:pPr>
        <w:autoSpaceDE w:val="0"/>
        <w:autoSpaceDN w:val="0"/>
        <w:adjustRightInd w:val="0"/>
        <w:spacing w:before="120"/>
        <w:ind w:left="426" w:hanging="426"/>
        <w:jc w:val="both"/>
        <w:rPr>
          <w:sz w:val="24"/>
          <w:szCs w:val="24"/>
        </w:rPr>
      </w:pPr>
    </w:p>
    <w:p w14:paraId="4D192928" w14:textId="6EF57E28" w:rsidR="00386268" w:rsidRPr="00860C1E" w:rsidRDefault="00BC5340" w:rsidP="00EC113E">
      <w:pPr>
        <w:autoSpaceDE w:val="0"/>
        <w:autoSpaceDN w:val="0"/>
        <w:adjustRightInd w:val="0"/>
        <w:spacing w:before="120"/>
        <w:ind w:left="426" w:hanging="426"/>
        <w:jc w:val="both"/>
        <w:rPr>
          <w:sz w:val="24"/>
          <w:szCs w:val="24"/>
        </w:rPr>
      </w:pPr>
      <w:r w:rsidRPr="00860C1E">
        <w:rPr>
          <w:sz w:val="24"/>
          <w:szCs w:val="24"/>
        </w:rPr>
        <w:t>1.</w:t>
      </w:r>
      <w:r w:rsidR="00911E8A" w:rsidRPr="00860C1E">
        <w:rPr>
          <w:sz w:val="24"/>
          <w:szCs w:val="24"/>
        </w:rPr>
        <w:t>2</w:t>
      </w:r>
      <w:r w:rsidR="00FF660B" w:rsidRPr="00860C1E">
        <w:rPr>
          <w:sz w:val="24"/>
          <w:szCs w:val="24"/>
        </w:rPr>
        <w:t>.</w:t>
      </w:r>
      <w:r w:rsidR="00FF660B" w:rsidRPr="00860C1E">
        <w:rPr>
          <w:sz w:val="24"/>
          <w:szCs w:val="24"/>
        </w:rPr>
        <w:tab/>
      </w:r>
      <w:r w:rsidRPr="00860C1E">
        <w:rPr>
          <w:sz w:val="24"/>
          <w:szCs w:val="24"/>
        </w:rPr>
        <w:t xml:space="preserve">Projekt zagospodarowania terenu </w:t>
      </w:r>
    </w:p>
    <w:p w14:paraId="5AB62495" w14:textId="7F3AA002" w:rsidR="002C4A4E" w:rsidRDefault="00450EBA" w:rsidP="002C4A4E">
      <w:pPr>
        <w:pStyle w:val="Spistreci1"/>
        <w:rPr>
          <w:b w:val="0"/>
          <w:bCs w:val="0"/>
        </w:rPr>
      </w:pPr>
      <w:r w:rsidRPr="00860C1E">
        <w:rPr>
          <w:b w:val="0"/>
          <w:bCs w:val="0"/>
        </w:rPr>
        <w:t>1.</w:t>
      </w:r>
      <w:r w:rsidR="00911E8A" w:rsidRPr="00860C1E">
        <w:rPr>
          <w:b w:val="0"/>
          <w:bCs w:val="0"/>
        </w:rPr>
        <w:t>2</w:t>
      </w:r>
      <w:r w:rsidR="007A0390" w:rsidRPr="00860C1E">
        <w:rPr>
          <w:b w:val="0"/>
          <w:bCs w:val="0"/>
        </w:rPr>
        <w:t>.1.</w:t>
      </w:r>
      <w:r w:rsidR="007A0390" w:rsidRPr="00860C1E">
        <w:rPr>
          <w:b w:val="0"/>
          <w:bCs w:val="0"/>
        </w:rPr>
        <w:tab/>
      </w:r>
      <w:r w:rsidR="002C4A4E" w:rsidRPr="00860C1E">
        <w:rPr>
          <w:b w:val="0"/>
          <w:bCs w:val="0"/>
        </w:rPr>
        <w:t>Projekt zagospodarowania terenu</w:t>
      </w:r>
      <w:r w:rsidR="002C4A4E">
        <w:rPr>
          <w:b w:val="0"/>
          <w:bCs w:val="0"/>
        </w:rPr>
        <w:t xml:space="preserve"> - opis</w:t>
      </w:r>
    </w:p>
    <w:p w14:paraId="2ECB86AC" w14:textId="52F9B9B4" w:rsidR="00EC113E" w:rsidRPr="00860C1E" w:rsidRDefault="002C4A4E" w:rsidP="002C4A4E">
      <w:pPr>
        <w:pStyle w:val="Spistreci1"/>
        <w:rPr>
          <w:b w:val="0"/>
          <w:bCs w:val="0"/>
        </w:rPr>
      </w:pPr>
      <w:r>
        <w:rPr>
          <w:b w:val="0"/>
          <w:bCs w:val="0"/>
        </w:rPr>
        <w:t>1.2.2.</w:t>
      </w:r>
      <w:r>
        <w:rPr>
          <w:b w:val="0"/>
          <w:bCs w:val="0"/>
        </w:rPr>
        <w:tab/>
      </w:r>
      <w:r w:rsidR="00450EBA" w:rsidRPr="00860C1E">
        <w:rPr>
          <w:b w:val="0"/>
          <w:bCs w:val="0"/>
        </w:rPr>
        <w:t xml:space="preserve">Mapa do celów projektowych 1 </w:t>
      </w:r>
    </w:p>
    <w:p w14:paraId="7F67B669" w14:textId="6D78063D" w:rsidR="00450EBA" w:rsidRPr="00860C1E" w:rsidRDefault="00450EBA" w:rsidP="002C4A4E">
      <w:pPr>
        <w:autoSpaceDE w:val="0"/>
        <w:autoSpaceDN w:val="0"/>
        <w:adjustRightInd w:val="0"/>
        <w:spacing w:before="120"/>
        <w:ind w:left="1134" w:hanging="708"/>
        <w:jc w:val="both"/>
        <w:rPr>
          <w:sz w:val="24"/>
          <w:szCs w:val="24"/>
        </w:rPr>
      </w:pPr>
      <w:r w:rsidRPr="00860C1E">
        <w:rPr>
          <w:sz w:val="24"/>
          <w:szCs w:val="24"/>
        </w:rPr>
        <w:t>1.</w:t>
      </w:r>
      <w:r w:rsidR="00911E8A" w:rsidRPr="00860C1E">
        <w:rPr>
          <w:sz w:val="24"/>
          <w:szCs w:val="24"/>
        </w:rPr>
        <w:t>2</w:t>
      </w:r>
      <w:r w:rsidR="00EC113E" w:rsidRPr="00860C1E">
        <w:rPr>
          <w:sz w:val="24"/>
          <w:szCs w:val="24"/>
        </w:rPr>
        <w:t>.</w:t>
      </w:r>
      <w:r w:rsidR="002C4A4E">
        <w:rPr>
          <w:sz w:val="24"/>
          <w:szCs w:val="24"/>
        </w:rPr>
        <w:t>3</w:t>
      </w:r>
      <w:r w:rsidR="00EC113E" w:rsidRPr="00860C1E">
        <w:rPr>
          <w:sz w:val="24"/>
          <w:szCs w:val="24"/>
        </w:rPr>
        <w:t>.</w:t>
      </w:r>
      <w:r w:rsidR="00EC113E" w:rsidRPr="00860C1E">
        <w:rPr>
          <w:sz w:val="24"/>
          <w:szCs w:val="24"/>
        </w:rPr>
        <w:tab/>
      </w:r>
      <w:r w:rsidRPr="00860C1E">
        <w:rPr>
          <w:sz w:val="24"/>
          <w:szCs w:val="24"/>
        </w:rPr>
        <w:t xml:space="preserve">Mapa do celów projektowych </w:t>
      </w:r>
      <w:r w:rsidRPr="00860C1E">
        <w:rPr>
          <w:sz w:val="24"/>
          <w:szCs w:val="24"/>
        </w:rPr>
        <w:t>2</w:t>
      </w:r>
      <w:r w:rsidRPr="00860C1E">
        <w:rPr>
          <w:sz w:val="24"/>
          <w:szCs w:val="24"/>
        </w:rPr>
        <w:t xml:space="preserve"> </w:t>
      </w:r>
    </w:p>
    <w:p w14:paraId="46AA07A5" w14:textId="44F4CDDC" w:rsidR="00450EBA" w:rsidRPr="00860C1E" w:rsidRDefault="00450EBA" w:rsidP="002C4A4E">
      <w:pPr>
        <w:autoSpaceDE w:val="0"/>
        <w:autoSpaceDN w:val="0"/>
        <w:adjustRightInd w:val="0"/>
        <w:spacing w:before="120"/>
        <w:ind w:left="1134" w:hanging="708"/>
        <w:jc w:val="both"/>
        <w:rPr>
          <w:sz w:val="24"/>
          <w:szCs w:val="24"/>
        </w:rPr>
      </w:pPr>
      <w:r w:rsidRPr="00860C1E">
        <w:rPr>
          <w:sz w:val="24"/>
          <w:szCs w:val="24"/>
        </w:rPr>
        <w:t>1.</w:t>
      </w:r>
      <w:r w:rsidR="00911E8A" w:rsidRPr="00860C1E">
        <w:rPr>
          <w:sz w:val="24"/>
          <w:szCs w:val="24"/>
        </w:rPr>
        <w:t>2</w:t>
      </w:r>
      <w:r w:rsidR="00EC113E" w:rsidRPr="00860C1E">
        <w:rPr>
          <w:sz w:val="24"/>
          <w:szCs w:val="24"/>
        </w:rPr>
        <w:t>.</w:t>
      </w:r>
      <w:r w:rsidR="002C4A4E">
        <w:rPr>
          <w:sz w:val="24"/>
          <w:szCs w:val="24"/>
        </w:rPr>
        <w:t>4</w:t>
      </w:r>
      <w:r w:rsidR="00EC113E" w:rsidRPr="00860C1E">
        <w:rPr>
          <w:sz w:val="24"/>
          <w:szCs w:val="24"/>
        </w:rPr>
        <w:t>.</w:t>
      </w:r>
      <w:r w:rsidR="00EC113E" w:rsidRPr="00860C1E">
        <w:rPr>
          <w:sz w:val="24"/>
          <w:szCs w:val="24"/>
        </w:rPr>
        <w:tab/>
      </w:r>
      <w:r w:rsidRPr="00860C1E">
        <w:rPr>
          <w:sz w:val="24"/>
          <w:szCs w:val="24"/>
        </w:rPr>
        <w:t>Wycinek mapy warstwicowej</w:t>
      </w:r>
    </w:p>
    <w:p w14:paraId="453280E8" w14:textId="77777777" w:rsidR="00911E8A" w:rsidRPr="00860C1E" w:rsidRDefault="00911E8A" w:rsidP="00EC113E">
      <w:pPr>
        <w:spacing w:before="120"/>
        <w:ind w:left="993" w:hanging="567"/>
        <w:rPr>
          <w:sz w:val="24"/>
          <w:szCs w:val="24"/>
        </w:rPr>
      </w:pPr>
    </w:p>
    <w:p w14:paraId="742BA06B" w14:textId="2ABAA721" w:rsidR="00D24732" w:rsidRPr="002C4A4E" w:rsidRDefault="00450EBA" w:rsidP="00655868">
      <w:pPr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  <w:r w:rsidRPr="002C4A4E">
        <w:rPr>
          <w:sz w:val="24"/>
          <w:szCs w:val="24"/>
        </w:rPr>
        <w:t>1.</w:t>
      </w:r>
      <w:r w:rsidR="00911E8A" w:rsidRPr="002C4A4E">
        <w:rPr>
          <w:sz w:val="24"/>
          <w:szCs w:val="24"/>
        </w:rPr>
        <w:t>3</w:t>
      </w:r>
      <w:r w:rsidR="00655868" w:rsidRPr="002C4A4E">
        <w:rPr>
          <w:sz w:val="24"/>
          <w:szCs w:val="24"/>
        </w:rPr>
        <w:t>.</w:t>
      </w:r>
      <w:r w:rsidR="00655868" w:rsidRPr="002C4A4E">
        <w:rPr>
          <w:sz w:val="24"/>
          <w:szCs w:val="24"/>
        </w:rPr>
        <w:tab/>
      </w:r>
      <w:r w:rsidR="00723BE5" w:rsidRPr="002C4A4E">
        <w:rPr>
          <w:sz w:val="24"/>
          <w:szCs w:val="24"/>
        </w:rPr>
        <w:t>Przedmiar robót</w:t>
      </w:r>
      <w:r w:rsidR="00EC113E" w:rsidRPr="002C4A4E">
        <w:rPr>
          <w:sz w:val="24"/>
          <w:szCs w:val="24"/>
        </w:rPr>
        <w:t>.</w:t>
      </w:r>
    </w:p>
    <w:p w14:paraId="2BFDC5A8" w14:textId="77777777" w:rsidR="00911E8A" w:rsidRPr="002C4A4E" w:rsidRDefault="00911E8A" w:rsidP="00655868">
      <w:pPr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</w:p>
    <w:p w14:paraId="416B024D" w14:textId="03F17EFB" w:rsidR="00FF660B" w:rsidRPr="002C4A4E" w:rsidRDefault="00450EBA" w:rsidP="00EC113E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eastAsia="en-US"/>
        </w:rPr>
      </w:pPr>
      <w:r w:rsidRPr="002C4A4E">
        <w:rPr>
          <w:sz w:val="24"/>
          <w:szCs w:val="24"/>
        </w:rPr>
        <w:t>1.</w:t>
      </w:r>
      <w:r w:rsidR="00911E8A" w:rsidRPr="002C4A4E">
        <w:rPr>
          <w:sz w:val="24"/>
          <w:szCs w:val="24"/>
        </w:rPr>
        <w:t>4</w:t>
      </w:r>
      <w:r w:rsidR="00EC113E" w:rsidRPr="002C4A4E">
        <w:rPr>
          <w:sz w:val="24"/>
          <w:szCs w:val="24"/>
        </w:rPr>
        <w:t>.</w:t>
      </w:r>
      <w:r w:rsidR="00EC113E" w:rsidRPr="002C4A4E">
        <w:rPr>
          <w:sz w:val="24"/>
          <w:szCs w:val="24"/>
        </w:rPr>
        <w:tab/>
      </w:r>
      <w:r w:rsidR="00655868" w:rsidRPr="002C4A4E">
        <w:rPr>
          <w:sz w:val="24"/>
          <w:szCs w:val="24"/>
          <w:lang w:eastAsia="en-US"/>
        </w:rPr>
        <w:t>Specyfikacja Techniczna Wykonania i Odbioru Robót</w:t>
      </w:r>
    </w:p>
    <w:p w14:paraId="5998BB6F" w14:textId="77777777" w:rsidR="00450EBA" w:rsidRPr="002C4A4E" w:rsidRDefault="00450EBA" w:rsidP="00EC113E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eastAsia="en-US"/>
        </w:rPr>
      </w:pPr>
    </w:p>
    <w:p w14:paraId="78E830DC" w14:textId="7B0A8C71" w:rsidR="00450EBA" w:rsidRPr="002C4A4E" w:rsidRDefault="00450EBA" w:rsidP="00EC113E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eastAsia="en-US"/>
        </w:rPr>
      </w:pPr>
      <w:r w:rsidRPr="002C4A4E">
        <w:rPr>
          <w:sz w:val="24"/>
          <w:szCs w:val="24"/>
          <w:lang w:eastAsia="en-US"/>
        </w:rPr>
        <w:t>1.5.</w:t>
      </w:r>
      <w:r w:rsidRPr="002C4A4E">
        <w:rPr>
          <w:sz w:val="24"/>
          <w:szCs w:val="24"/>
          <w:lang w:eastAsia="en-US"/>
        </w:rPr>
        <w:tab/>
        <w:t>Informacja BIOZ</w:t>
      </w:r>
    </w:p>
    <w:p w14:paraId="405EDF90" w14:textId="77777777" w:rsidR="00450EBA" w:rsidRPr="002C4A4E" w:rsidRDefault="00450EBA" w:rsidP="00EC113E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eastAsia="en-US"/>
        </w:rPr>
      </w:pPr>
    </w:p>
    <w:p w14:paraId="0905D6F9" w14:textId="6937E631" w:rsidR="00450EBA" w:rsidRPr="002C4A4E" w:rsidRDefault="00450EBA" w:rsidP="00EC113E">
      <w:pPr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  <w:r w:rsidRPr="002C4A4E">
        <w:rPr>
          <w:sz w:val="24"/>
          <w:szCs w:val="24"/>
          <w:lang w:eastAsia="en-US"/>
        </w:rPr>
        <w:t>1.6.</w:t>
      </w:r>
      <w:r w:rsidRPr="002C4A4E">
        <w:rPr>
          <w:sz w:val="24"/>
          <w:szCs w:val="24"/>
          <w:lang w:eastAsia="en-US"/>
        </w:rPr>
        <w:tab/>
        <w:t xml:space="preserve">Pozwolenie na budowę </w:t>
      </w:r>
    </w:p>
    <w:sectPr w:rsidR="00450EBA" w:rsidRPr="002C4A4E" w:rsidSect="00F6785A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ED815" w14:textId="77777777" w:rsidR="00746313" w:rsidRDefault="00746313" w:rsidP="00AC3E6B">
      <w:r>
        <w:separator/>
      </w:r>
    </w:p>
  </w:endnote>
  <w:endnote w:type="continuationSeparator" w:id="0">
    <w:p w14:paraId="7017412B" w14:textId="77777777" w:rsidR="00746313" w:rsidRDefault="00746313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126D2" w14:textId="77777777" w:rsidR="00746313" w:rsidRDefault="00746313" w:rsidP="00AC3E6B">
      <w:r>
        <w:separator/>
      </w:r>
    </w:p>
  </w:footnote>
  <w:footnote w:type="continuationSeparator" w:id="0">
    <w:p w14:paraId="448FEB6B" w14:textId="77777777" w:rsidR="00746313" w:rsidRDefault="00746313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B519C" w14:textId="77777777" w:rsidR="00F5743C" w:rsidRPr="009E31C3" w:rsidRDefault="00000000" w:rsidP="00D01104">
    <w:pPr>
      <w:pStyle w:val="Nagwek1"/>
      <w:ind w:left="709" w:firstLine="709"/>
      <w:rPr>
        <w:rFonts w:ascii="Arial" w:hAnsi="Arial" w:cs="Arial"/>
        <w:color w:val="005042"/>
      </w:rPr>
    </w:pPr>
    <w:r>
      <w:rPr>
        <w:noProof/>
      </w:rPr>
      <w:object w:dxaOrig="1440" w:dyaOrig="1440" w14:anchorId="6FB1CC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5.7pt;margin-top:7.45pt;width:51.4pt;height:51.4pt;z-index:251658240;visibility:visible;mso-wrap-edited:f">
          <v:imagedata r:id="rId1" o:title=""/>
          <w10:wrap type="square" side="right"/>
        </v:shape>
        <o:OLEObject Type="Embed" ProgID="Word.Picture.8" ShapeID="_x0000_s1029" DrawAspect="Content" ObjectID="_1781789506" r:id="rId2"/>
      </w:object>
    </w:r>
    <w:r w:rsidR="00F5743C">
      <w:rPr>
        <w:rFonts w:ascii="Arial" w:hAnsi="Arial" w:cs="Arial"/>
        <w:color w:val="005042"/>
      </w:rPr>
      <w:t>PGL LP  Nadleśnictwo  Jeleśnia</w:t>
    </w:r>
  </w:p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01B647BF" w14:textId="712A84C7" w:rsidR="00F5743C" w:rsidRPr="00344F15" w:rsidRDefault="00F5743C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6C2BB8">
      <w:rPr>
        <w:b/>
        <w:sz w:val="22"/>
      </w:rPr>
      <w:t>S.</w:t>
    </w:r>
    <w:r>
      <w:rPr>
        <w:b/>
        <w:sz w:val="22"/>
      </w:rPr>
      <w:t>270.</w:t>
    </w:r>
    <w:r w:rsidR="00BC5340">
      <w:rPr>
        <w:b/>
        <w:sz w:val="22"/>
      </w:rPr>
      <w:t>9</w:t>
    </w:r>
    <w:r>
      <w:rPr>
        <w:b/>
        <w:sz w:val="22"/>
      </w:rPr>
      <w:t>.20</w:t>
    </w:r>
    <w:r w:rsidR="00FF660B">
      <w:rPr>
        <w:b/>
        <w:sz w:val="22"/>
      </w:rPr>
      <w:t>2</w:t>
    </w:r>
    <w:r w:rsidR="00911E8A">
      <w:rPr>
        <w:b/>
        <w:sz w:val="22"/>
      </w:rPr>
      <w:t>4</w:t>
    </w:r>
  </w:p>
  <w:p w14:paraId="48EB1FA9" w14:textId="77777777" w:rsidR="00F5743C" w:rsidRPr="00612F33" w:rsidRDefault="00F5743C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92742E8"/>
    <w:multiLevelType w:val="multilevel"/>
    <w:tmpl w:val="F58EEAD8"/>
    <w:lvl w:ilvl="0">
      <w:start w:val="1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63C9E"/>
    <w:multiLevelType w:val="multilevel"/>
    <w:tmpl w:val="50C6401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2.%3.%4.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2A061A2"/>
    <w:multiLevelType w:val="multilevel"/>
    <w:tmpl w:val="8108A3A8"/>
    <w:lvl w:ilvl="0">
      <w:start w:val="2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396782">
    <w:abstractNumId w:val="13"/>
  </w:num>
  <w:num w:numId="2" w16cid:durableId="1417049340">
    <w:abstractNumId w:val="12"/>
  </w:num>
  <w:num w:numId="3" w16cid:durableId="747506549">
    <w:abstractNumId w:val="6"/>
  </w:num>
  <w:num w:numId="4" w16cid:durableId="2043892690">
    <w:abstractNumId w:val="11"/>
  </w:num>
  <w:num w:numId="5" w16cid:durableId="1885825425">
    <w:abstractNumId w:val="7"/>
  </w:num>
  <w:num w:numId="6" w16cid:durableId="1988850990">
    <w:abstractNumId w:val="8"/>
  </w:num>
  <w:num w:numId="7" w16cid:durableId="709649261">
    <w:abstractNumId w:val="9"/>
  </w:num>
  <w:num w:numId="8" w16cid:durableId="445392748">
    <w:abstractNumId w:val="10"/>
  </w:num>
  <w:num w:numId="9" w16cid:durableId="58584918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95F32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15FE3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25FE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4E"/>
    <w:rsid w:val="002C4AAD"/>
    <w:rsid w:val="002C6A08"/>
    <w:rsid w:val="002C7CC6"/>
    <w:rsid w:val="002D0EFB"/>
    <w:rsid w:val="002D2481"/>
    <w:rsid w:val="002D2F51"/>
    <w:rsid w:val="002D4B0C"/>
    <w:rsid w:val="002D6364"/>
    <w:rsid w:val="002E1AA8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268"/>
    <w:rsid w:val="00386EC9"/>
    <w:rsid w:val="00394E37"/>
    <w:rsid w:val="003971F0"/>
    <w:rsid w:val="003A157B"/>
    <w:rsid w:val="003A2044"/>
    <w:rsid w:val="003A479E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369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56A2"/>
    <w:rsid w:val="004262F0"/>
    <w:rsid w:val="004313B1"/>
    <w:rsid w:val="0044333D"/>
    <w:rsid w:val="00450EBA"/>
    <w:rsid w:val="0045246D"/>
    <w:rsid w:val="00452633"/>
    <w:rsid w:val="00452940"/>
    <w:rsid w:val="00455277"/>
    <w:rsid w:val="00461D1D"/>
    <w:rsid w:val="00464417"/>
    <w:rsid w:val="004669D7"/>
    <w:rsid w:val="00466A4C"/>
    <w:rsid w:val="00470DB4"/>
    <w:rsid w:val="004715D7"/>
    <w:rsid w:val="004754FE"/>
    <w:rsid w:val="00490E0F"/>
    <w:rsid w:val="0049478F"/>
    <w:rsid w:val="004949C5"/>
    <w:rsid w:val="00494C17"/>
    <w:rsid w:val="0049600D"/>
    <w:rsid w:val="004A1AB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3958"/>
    <w:rsid w:val="005A5591"/>
    <w:rsid w:val="005A5640"/>
    <w:rsid w:val="005B083A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0626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2A2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2BB8"/>
    <w:rsid w:val="006C567F"/>
    <w:rsid w:val="006D05D2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313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E88"/>
    <w:rsid w:val="007928D1"/>
    <w:rsid w:val="00792B84"/>
    <w:rsid w:val="007931A7"/>
    <w:rsid w:val="00797E31"/>
    <w:rsid w:val="007A035C"/>
    <w:rsid w:val="007A0390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0C1E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3A0A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1E8A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1354"/>
    <w:rsid w:val="00953B0B"/>
    <w:rsid w:val="00953EDE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CE2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0C6A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382D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021E"/>
    <w:rsid w:val="00B63ED1"/>
    <w:rsid w:val="00B64188"/>
    <w:rsid w:val="00B64AA4"/>
    <w:rsid w:val="00B64E05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95776"/>
    <w:rsid w:val="00BA0810"/>
    <w:rsid w:val="00BA0C66"/>
    <w:rsid w:val="00BA189D"/>
    <w:rsid w:val="00BA4529"/>
    <w:rsid w:val="00BA573D"/>
    <w:rsid w:val="00BA58E4"/>
    <w:rsid w:val="00BA637E"/>
    <w:rsid w:val="00BB45BC"/>
    <w:rsid w:val="00BC5340"/>
    <w:rsid w:val="00BC612C"/>
    <w:rsid w:val="00BC7148"/>
    <w:rsid w:val="00BD165D"/>
    <w:rsid w:val="00BD22AA"/>
    <w:rsid w:val="00BD3C0C"/>
    <w:rsid w:val="00BD45E1"/>
    <w:rsid w:val="00BE0B37"/>
    <w:rsid w:val="00BE1ABC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5FC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405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057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27FB7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58F9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1C2E"/>
    <w:rsid w:val="00EB4A0D"/>
    <w:rsid w:val="00EB502A"/>
    <w:rsid w:val="00EC00BB"/>
    <w:rsid w:val="00EC113E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1613E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2FAC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85A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860C1E"/>
    <w:pPr>
      <w:tabs>
        <w:tab w:val="right" w:pos="9099"/>
      </w:tabs>
      <w:spacing w:before="120"/>
      <w:ind w:left="1134" w:hanging="708"/>
      <w:jc w:val="both"/>
    </w:pPr>
    <w:rPr>
      <w:b/>
      <w:bCs/>
      <w:sz w:val="24"/>
      <w:szCs w:val="24"/>
    </w:rPr>
  </w:style>
  <w:style w:type="paragraph" w:styleId="Akapitzlist">
    <w:name w:val="List Paragraph"/>
    <w:aliases w:val="Wypunktowanie,Obiekt,List Paragraph1,CW_Lista"/>
    <w:basedOn w:val="Normalny"/>
    <w:link w:val="AkapitzlistZnak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"/>
    <w:link w:val="Akapitzlist"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pistreciCandara9ptOdstpy1pt">
    <w:name w:val="Spis treści + Candara;9 pt;Odstępy 1 pt"/>
    <w:basedOn w:val="Domylnaczcionkaakapitu"/>
    <w:rsid w:val="00386268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53</cp:revision>
  <cp:lastPrinted>2019-08-11T18:16:00Z</cp:lastPrinted>
  <dcterms:created xsi:type="dcterms:W3CDTF">2014-10-09T16:51:00Z</dcterms:created>
  <dcterms:modified xsi:type="dcterms:W3CDTF">2024-07-06T14:45:00Z</dcterms:modified>
</cp:coreProperties>
</file>